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VM-7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29130064" name="5489ae90-c5e4-11f0-a011-57a7cf22fc3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57798474" name="5489ae90-c5e4-11f0-a011-57a7cf22fc32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28896387" name="59c4a400-c5e4-11f0-a011-57a7cf22fc3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55976603" name="59c4a400-c5e4-11f0-a011-57a7cf22fc32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 / Wohnzimmer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Kachelofen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VM-8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Kachelofen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87776785" name="6325c380-c5e4-11f0-a011-57a7cf22fc3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30706419" name="6325c380-c5e4-11f0-a011-57a7cf22fc32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69797482" name="6fb602e0-c5e4-11f0-a011-57a7cf22fc3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81595380" name="6fb602e0-c5e4-11f0-a011-57a7cf22fc32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gesamtes Haus </w:t>
            </w:r>
          </w:p>
          <w:p>
            <w:pPr>
              <w:spacing w:before="0" w:after="0"/>
            </w:pPr>
            <w:r>
              <w:t>UG- DG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VM-14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05968898" name="acbed470-c5e7-11f0-a011-57a7cf22fc3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11363061" name="acbed470-c5e7-11f0-a011-57a7cf22fc32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63046010" name="b5a60900-c5e7-11f0-a011-57a7cf22fc3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87711128" name="b5a60900-c5e7-11f0-a011-57a7cf22fc32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VM-18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80029403" name="123f41c0-c5ea-11f0-a011-57a7cf22fc3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808220" name="123f41c0-c5ea-11f0-a011-57a7cf22fc32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34644711" name="16660810-c5ea-11f0-a011-57a7cf22fc3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49579125" name="16660810-c5ea-11f0-a011-57a7cf22fc32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Unterdach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VM-22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50941315" name="3e790e40-c5ec-11f0-a011-57a7cf22fc3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20679941" name="3e790e40-c5ec-11f0-a011-57a7cf22fc32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80885114" name="429e4df0-c5ec-11f0-a011-57a7cf22fc3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2166344" name="429e4df0-c5ec-11f0-a011-57a7cf22fc32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Sonnenbergweg 3, 8422 Pfungen</w:t>
          </w:r>
        </w:p>
        <w:p>
          <w:pPr>
            <w:spacing w:before="0" w:after="0"/>
          </w:pPr>
          <w:r>
            <w:t>581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footer.xml" Type="http://schemas.openxmlformats.org/officeDocument/2006/relationships/footer" Id="rId1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